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page" w:horzAnchor="margin" w:tblpXSpec="center" w:tblpY="2131"/>
        <w:tblW w:w="9360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2491"/>
        <w:gridCol w:w="190"/>
        <w:gridCol w:w="1904"/>
        <w:gridCol w:w="95"/>
        <w:gridCol w:w="2534"/>
        <w:gridCol w:w="2146"/>
      </w:tblGrid>
      <w:tr w:rsidR="00BE49A3" w14:paraId="57A3FCDD" w14:textId="77777777" w:rsidTr="00BE49A3">
        <w:trPr>
          <w:trHeight w:val="576"/>
        </w:trPr>
        <w:tc>
          <w:tcPr>
            <w:tcW w:w="9360" w:type="dxa"/>
            <w:gridSpan w:val="6"/>
            <w:tcBorders>
              <w:top w:val="nil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3F27097E" w14:textId="6D532984" w:rsidR="00BE49A3" w:rsidRDefault="00BE49A3">
            <w:pPr>
              <w:pStyle w:val="Heading1"/>
              <w:spacing w:line="256" w:lineRule="auto"/>
              <w:rPr>
                <w:lang w:val="en-GB"/>
              </w:rPr>
            </w:pPr>
            <w:bookmarkStart w:id="0" w:name="_GoBack"/>
            <w:bookmarkEnd w:id="0"/>
            <w:r>
              <w:t xml:space="preserve">Customer </w:t>
            </w:r>
            <w:r w:rsidR="00525E61">
              <w:t>Detail Request Form</w:t>
            </w:r>
          </w:p>
        </w:tc>
      </w:tr>
      <w:tr w:rsidR="00BE49A3" w14:paraId="366F429C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shd w:val="clear" w:color="auto" w:fill="E6E6E6"/>
            <w:vAlign w:val="center"/>
            <w:hideMark/>
          </w:tcPr>
          <w:p w14:paraId="49289F2C" w14:textId="77777777" w:rsidR="00BE49A3" w:rsidRDefault="00BE49A3">
            <w:pPr>
              <w:pStyle w:val="DivHeading"/>
              <w:spacing w:line="256" w:lineRule="auto"/>
            </w:pPr>
            <w:r>
              <w:rPr>
                <w:caps w:val="0"/>
              </w:rPr>
              <w:t>Business contact information</w:t>
            </w:r>
          </w:p>
        </w:tc>
      </w:tr>
      <w:tr w:rsidR="00BE49A3" w14:paraId="782DE96C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655B3C87" w14:textId="77777777" w:rsidR="00BE49A3" w:rsidRDefault="00BE49A3">
            <w:r>
              <w:t>Business name:</w:t>
            </w:r>
          </w:p>
        </w:tc>
      </w:tr>
      <w:tr w:rsidR="00BE49A3" w14:paraId="5EDA1FDA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1460C109" w14:textId="77777777" w:rsidR="00BE49A3" w:rsidRDefault="00BE49A3">
            <w:r>
              <w:t xml:space="preserve">ABN: </w:t>
            </w:r>
          </w:p>
        </w:tc>
      </w:tr>
      <w:tr w:rsidR="00BE49A3" w14:paraId="6BB00FCB" w14:textId="77777777" w:rsidTr="00BE49A3">
        <w:trPr>
          <w:trHeight w:val="620"/>
        </w:trPr>
        <w:tc>
          <w:tcPr>
            <w:tcW w:w="2491" w:type="dxa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7104E720" w14:textId="77777777" w:rsidR="00BE49A3" w:rsidRDefault="00BE49A3">
            <w:r>
              <w:t>Phone:</w:t>
            </w:r>
          </w:p>
        </w:tc>
        <w:tc>
          <w:tcPr>
            <w:tcW w:w="2189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6423BD45" w14:textId="77777777" w:rsidR="00BE49A3" w:rsidRDefault="00BE49A3">
            <w:r>
              <w:t>Fax:</w:t>
            </w:r>
          </w:p>
        </w:tc>
        <w:tc>
          <w:tcPr>
            <w:tcW w:w="468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vAlign w:val="center"/>
            <w:hideMark/>
          </w:tcPr>
          <w:p w14:paraId="4A20E9A4" w14:textId="77777777" w:rsidR="00BE49A3" w:rsidRDefault="00BE49A3">
            <w:r>
              <w:t>E-mail:</w:t>
            </w:r>
          </w:p>
        </w:tc>
      </w:tr>
      <w:tr w:rsidR="00BE49A3" w14:paraId="21E087CA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5C5AC911" w14:textId="77777777" w:rsidR="00BE49A3" w:rsidRDefault="00BE49A3">
            <w:r>
              <w:t>Address:</w:t>
            </w:r>
          </w:p>
        </w:tc>
      </w:tr>
      <w:tr w:rsidR="00BE49A3" w14:paraId="475D56A8" w14:textId="77777777" w:rsidTr="00BE49A3">
        <w:trPr>
          <w:trHeight w:val="230"/>
        </w:trPr>
        <w:tc>
          <w:tcPr>
            <w:tcW w:w="4680" w:type="dxa"/>
            <w:gridSpan w:val="4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3DC61877" w14:textId="77777777" w:rsidR="00BE49A3" w:rsidRDefault="00BE49A3">
            <w:r>
              <w:t>City:</w:t>
            </w:r>
          </w:p>
        </w:tc>
        <w:tc>
          <w:tcPr>
            <w:tcW w:w="253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73A55D07" w14:textId="77777777" w:rsidR="00BE49A3" w:rsidRDefault="00BE49A3">
            <w:r>
              <w:t>State:</w:t>
            </w:r>
          </w:p>
        </w:tc>
        <w:tc>
          <w:tcPr>
            <w:tcW w:w="214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vAlign w:val="center"/>
            <w:hideMark/>
          </w:tcPr>
          <w:p w14:paraId="29EEC08B" w14:textId="77777777" w:rsidR="00BE49A3" w:rsidRDefault="00BE49A3">
            <w:r>
              <w:t>Postcode:</w:t>
            </w:r>
          </w:p>
        </w:tc>
      </w:tr>
      <w:tr w:rsidR="00BE49A3" w14:paraId="39E4F6F3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62D253C7" w14:textId="77777777" w:rsidR="00BE49A3" w:rsidRDefault="00BE49A3">
            <w:r>
              <w:t>In business since:</w:t>
            </w:r>
          </w:p>
        </w:tc>
      </w:tr>
      <w:tr w:rsidR="00BE49A3" w14:paraId="534D50C3" w14:textId="77777777" w:rsidTr="00BE49A3">
        <w:trPr>
          <w:trHeight w:val="230"/>
        </w:trPr>
        <w:tc>
          <w:tcPr>
            <w:tcW w:w="2681" w:type="dxa"/>
            <w:gridSpan w:val="2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1FE29335" w14:textId="77777777" w:rsidR="00BE49A3" w:rsidRDefault="00BE49A3">
            <w:r>
              <w:t xml:space="preserve">Sole trader:     </w:t>
            </w:r>
            <w:r>
              <w:rPr>
                <w:sz w:val="28"/>
              </w:rPr>
              <w:sym w:font="Wingdings" w:char="F06F"/>
            </w:r>
          </w:p>
        </w:tc>
        <w:tc>
          <w:tcPr>
            <w:tcW w:w="199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5236244E" w14:textId="77777777" w:rsidR="00BE49A3" w:rsidRDefault="00BE49A3">
            <w:r>
              <w:t xml:space="preserve">Partnership: </w:t>
            </w:r>
            <w:r>
              <w:rPr>
                <w:sz w:val="28"/>
              </w:rPr>
              <w:sym w:font="Wingdings" w:char="F06F"/>
            </w:r>
          </w:p>
        </w:tc>
        <w:tc>
          <w:tcPr>
            <w:tcW w:w="253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021BAC31" w14:textId="77777777" w:rsidR="00BE49A3" w:rsidRDefault="00BE49A3">
            <w:r>
              <w:t xml:space="preserve">Limited liability: </w:t>
            </w:r>
            <w:r>
              <w:rPr>
                <w:sz w:val="28"/>
              </w:rPr>
              <w:sym w:font="Wingdings" w:char="F06F"/>
            </w:r>
          </w:p>
        </w:tc>
        <w:tc>
          <w:tcPr>
            <w:tcW w:w="214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vAlign w:val="center"/>
            <w:hideMark/>
          </w:tcPr>
          <w:p w14:paraId="7AA97DD5" w14:textId="77777777" w:rsidR="00BE49A3" w:rsidRDefault="00BE49A3">
            <w:r>
              <w:t xml:space="preserve">Other: </w:t>
            </w:r>
            <w:r>
              <w:rPr>
                <w:sz w:val="28"/>
              </w:rPr>
              <w:sym w:font="Wingdings" w:char="F06F"/>
            </w:r>
          </w:p>
        </w:tc>
      </w:tr>
      <w:tr w:rsidR="00BE49A3" w14:paraId="6497369B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shd w:val="clear" w:color="auto" w:fill="E6E6E6"/>
            <w:vAlign w:val="center"/>
            <w:hideMark/>
          </w:tcPr>
          <w:p w14:paraId="58202779" w14:textId="77777777" w:rsidR="00BE49A3" w:rsidRDefault="00BE49A3">
            <w:pPr>
              <w:pStyle w:val="DivHeading"/>
              <w:spacing w:line="256" w:lineRule="auto"/>
            </w:pPr>
            <w:r>
              <w:rPr>
                <w:caps w:val="0"/>
              </w:rPr>
              <w:t>Business and credit information</w:t>
            </w:r>
          </w:p>
        </w:tc>
      </w:tr>
      <w:tr w:rsidR="00BE49A3" w14:paraId="3A63E5FA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1816B67F" w14:textId="77777777" w:rsidR="00BE49A3" w:rsidRDefault="00BE49A3">
            <w:r>
              <w:t>Postal address:</w:t>
            </w:r>
          </w:p>
        </w:tc>
      </w:tr>
      <w:tr w:rsidR="00BE49A3" w14:paraId="7831F2C1" w14:textId="77777777" w:rsidTr="00BE49A3">
        <w:trPr>
          <w:trHeight w:val="230"/>
        </w:trPr>
        <w:tc>
          <w:tcPr>
            <w:tcW w:w="4585" w:type="dxa"/>
            <w:gridSpan w:val="3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257A785F" w14:textId="77777777" w:rsidR="00BE49A3" w:rsidRDefault="00BE49A3">
            <w:r>
              <w:t>City:</w:t>
            </w:r>
          </w:p>
        </w:tc>
        <w:tc>
          <w:tcPr>
            <w:tcW w:w="2629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14:paraId="6668921A" w14:textId="77777777" w:rsidR="00BE49A3" w:rsidRDefault="00BE49A3">
            <w:r>
              <w:t>State:</w:t>
            </w:r>
          </w:p>
        </w:tc>
        <w:tc>
          <w:tcPr>
            <w:tcW w:w="214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vAlign w:val="center"/>
            <w:hideMark/>
          </w:tcPr>
          <w:p w14:paraId="54B9D51F" w14:textId="77777777" w:rsidR="00BE49A3" w:rsidRDefault="00BE49A3">
            <w:r>
              <w:t>Postcode:</w:t>
            </w:r>
          </w:p>
        </w:tc>
      </w:tr>
      <w:tr w:rsidR="00BE49A3" w14:paraId="7F53B222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2F3AD6EB" w14:textId="77777777" w:rsidR="00BE49A3" w:rsidRDefault="00BE49A3">
            <w:r>
              <w:t>Accounts Department contact:</w:t>
            </w:r>
          </w:p>
        </w:tc>
      </w:tr>
      <w:tr w:rsidR="00BE49A3" w14:paraId="332E9ED9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48E5CE78" w14:textId="77777777" w:rsidR="00BE49A3" w:rsidRDefault="00BE49A3">
            <w:r>
              <w:t>Accounts/invoice email address:</w:t>
            </w:r>
          </w:p>
        </w:tc>
      </w:tr>
      <w:tr w:rsidR="00BE49A3" w14:paraId="2EA59C65" w14:textId="77777777" w:rsidTr="00BE49A3">
        <w:trPr>
          <w:trHeight w:val="230"/>
        </w:trPr>
        <w:tc>
          <w:tcPr>
            <w:tcW w:w="9360" w:type="dxa"/>
            <w:gridSpan w:val="6"/>
            <w:tcBorders>
              <w:top w:val="single" w:sz="2" w:space="0" w:color="999999"/>
              <w:left w:val="nil"/>
              <w:bottom w:val="single" w:sz="2" w:space="0" w:color="999999"/>
              <w:right w:val="nil"/>
            </w:tcBorders>
            <w:vAlign w:val="center"/>
            <w:hideMark/>
          </w:tcPr>
          <w:p w14:paraId="1E90A8BA" w14:textId="77777777" w:rsidR="00BE49A3" w:rsidRDefault="00BE49A3">
            <w:r>
              <w:t>Accounts Department Phone:</w:t>
            </w:r>
          </w:p>
        </w:tc>
      </w:tr>
    </w:tbl>
    <w:p w14:paraId="5BB95E7B" w14:textId="77777777" w:rsidR="003754DB" w:rsidRDefault="003754DB" w:rsidP="003754DB">
      <w:pPr>
        <w:jc w:val="both"/>
        <w:rPr>
          <w:rFonts w:ascii="Gill Sans MT" w:hAnsi="Gill Sans MT"/>
          <w:sz w:val="20"/>
          <w:szCs w:val="20"/>
        </w:rPr>
      </w:pPr>
    </w:p>
    <w:sectPr w:rsidR="003754DB" w:rsidSect="00C97B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134" w:left="1440" w:header="851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E2C15" w14:textId="77777777" w:rsidR="00C43E58" w:rsidRDefault="00C43E58" w:rsidP="007457C5">
      <w:pPr>
        <w:pStyle w:val="Footer"/>
      </w:pPr>
      <w:r>
        <w:separator/>
      </w:r>
    </w:p>
  </w:endnote>
  <w:endnote w:type="continuationSeparator" w:id="0">
    <w:p w14:paraId="323CE996" w14:textId="77777777" w:rsidR="00C43E58" w:rsidRDefault="00C43E58" w:rsidP="007457C5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245DD" w14:textId="77777777" w:rsidR="0063163A" w:rsidRPr="0063163A" w:rsidRDefault="00C10721" w:rsidP="0063163A">
    <w:pPr>
      <w:pStyle w:val="Footer"/>
      <w:jc w:val="center"/>
      <w:rPr>
        <w:rFonts w:asciiTheme="minorHAnsi" w:hAnsiTheme="minorHAnsi"/>
        <w:color w:val="7F7F7F" w:themeColor="text1" w:themeTint="80"/>
        <w:sz w:val="16"/>
        <w:szCs w:val="16"/>
      </w:rPr>
    </w:pPr>
    <w:r>
      <w:rPr>
        <w:rFonts w:asciiTheme="minorHAnsi" w:hAnsiTheme="minorHAnsi"/>
        <w:b/>
        <w:noProof/>
        <w:color w:val="4F81BD" w:themeColor="accent1"/>
        <w:sz w:val="16"/>
        <w:szCs w:val="16"/>
        <w:lang w:val="en-GB" w:eastAsia="en-GB"/>
      </w:rPr>
      <w:drawing>
        <wp:anchor distT="0" distB="0" distL="114300" distR="114300" simplePos="0" relativeHeight="251659776" behindDoc="1" locked="0" layoutInCell="1" allowOverlap="1" wp14:anchorId="09D8F567" wp14:editId="634B392C">
          <wp:simplePos x="0" y="0"/>
          <wp:positionH relativeFrom="column">
            <wp:posOffset>3048000</wp:posOffset>
          </wp:positionH>
          <wp:positionV relativeFrom="line">
            <wp:posOffset>-3582670</wp:posOffset>
          </wp:positionV>
          <wp:extent cx="3580765" cy="358076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3580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63A">
      <w:tab/>
    </w:r>
    <w:r w:rsidR="0063163A" w:rsidRPr="0063163A">
      <w:rPr>
        <w:rFonts w:asciiTheme="minorHAnsi" w:hAnsiTheme="minorHAnsi"/>
        <w:b/>
        <w:color w:val="4F81BD" w:themeColor="accent1"/>
        <w:sz w:val="16"/>
        <w:szCs w:val="16"/>
      </w:rPr>
      <w:t>Address</w:t>
    </w:r>
    <w:r w:rsidR="0063163A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16-20 Manning Street, Kiama, NSW, 2533 </w:t>
    </w:r>
    <w:r w:rsidR="0063163A" w:rsidRPr="0063163A">
      <w:rPr>
        <w:rFonts w:asciiTheme="minorHAnsi" w:hAnsiTheme="minorHAnsi"/>
        <w:color w:val="4F81BD" w:themeColor="accent1"/>
        <w:sz w:val="16"/>
        <w:szCs w:val="16"/>
      </w:rPr>
      <w:t>|</w:t>
    </w:r>
    <w:r w:rsidR="0063163A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63163A" w:rsidRPr="0063163A">
      <w:rPr>
        <w:rFonts w:asciiTheme="minorHAnsi" w:hAnsiTheme="minorHAnsi"/>
        <w:b/>
        <w:color w:val="0070C0"/>
        <w:sz w:val="16"/>
        <w:szCs w:val="16"/>
      </w:rPr>
      <w:t>Facsimile</w:t>
    </w:r>
    <w:r w:rsidR="0063163A" w:rsidRPr="0063163A">
      <w:rPr>
        <w:rFonts w:asciiTheme="minorHAnsi" w:hAnsiTheme="minorHAnsi"/>
        <w:color w:val="0070C0"/>
        <w:sz w:val="16"/>
        <w:szCs w:val="16"/>
      </w:rPr>
      <w:t xml:space="preserve"> </w:t>
    </w:r>
    <w:r w:rsidR="0063163A" w:rsidRPr="0063163A">
      <w:rPr>
        <w:rFonts w:asciiTheme="minorHAnsi" w:hAnsiTheme="minorHAnsi"/>
        <w:color w:val="7F7F7F" w:themeColor="text1" w:themeTint="80"/>
        <w:sz w:val="16"/>
        <w:szCs w:val="16"/>
      </w:rPr>
      <w:t>+61242332600</w:t>
    </w:r>
    <w:r w:rsidR="0063163A" w:rsidRPr="0063163A">
      <w:rPr>
        <w:rFonts w:asciiTheme="minorHAnsi" w:hAnsiTheme="minorHAnsi"/>
        <w:b/>
        <w:color w:val="0070C0"/>
        <w:sz w:val="16"/>
        <w:szCs w:val="16"/>
      </w:rPr>
      <w:t xml:space="preserve"> </w:t>
    </w:r>
    <w:r w:rsidR="0063163A" w:rsidRPr="0063163A">
      <w:rPr>
        <w:rFonts w:asciiTheme="minorHAnsi" w:hAnsiTheme="minorHAnsi"/>
        <w:color w:val="4F81BD" w:themeColor="accent1"/>
        <w:sz w:val="16"/>
        <w:szCs w:val="16"/>
      </w:rPr>
      <w:t xml:space="preserve">| </w:t>
    </w:r>
    <w:r w:rsidR="0063163A" w:rsidRPr="0063163A">
      <w:rPr>
        <w:rFonts w:asciiTheme="minorHAnsi" w:hAnsiTheme="minorHAnsi"/>
        <w:b/>
        <w:color w:val="4F81BD" w:themeColor="accent1"/>
        <w:sz w:val="16"/>
        <w:szCs w:val="16"/>
      </w:rPr>
      <w:t>ABN</w:t>
    </w:r>
    <w:r w:rsidR="0063163A" w:rsidRPr="0063163A">
      <w:rPr>
        <w:rFonts w:asciiTheme="minorHAnsi" w:hAnsiTheme="minorHAnsi"/>
        <w:b/>
        <w:color w:val="0070C0"/>
        <w:sz w:val="16"/>
        <w:szCs w:val="16"/>
      </w:rPr>
      <w:t xml:space="preserve"> </w:t>
    </w:r>
    <w:r w:rsidR="0063163A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36 101 688 126 </w:t>
    </w:r>
    <w:r w:rsidR="0063163A" w:rsidRPr="0063163A">
      <w:rPr>
        <w:rFonts w:asciiTheme="minorHAnsi" w:hAnsiTheme="minorHAnsi"/>
        <w:color w:val="4F81BD" w:themeColor="accent1"/>
        <w:sz w:val="16"/>
        <w:szCs w:val="16"/>
      </w:rPr>
      <w:t>|</w:t>
    </w:r>
    <w:r w:rsidR="0063163A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63163A" w:rsidRPr="0063163A">
      <w:rPr>
        <w:rFonts w:asciiTheme="minorHAnsi" w:hAnsiTheme="minorHAnsi"/>
        <w:b/>
        <w:color w:val="4F81BD" w:themeColor="accent1"/>
        <w:sz w:val="16"/>
        <w:szCs w:val="16"/>
      </w:rPr>
      <w:t>www.droppoint.com.au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A9CC0" w14:textId="77777777" w:rsidR="00ED2CB3" w:rsidRPr="00C10721" w:rsidRDefault="00C10721" w:rsidP="00C97B7D">
    <w:pPr>
      <w:pStyle w:val="Footer"/>
      <w:rPr>
        <w:rFonts w:asciiTheme="minorHAnsi" w:hAnsiTheme="minorHAnsi"/>
        <w:color w:val="7F7F7F" w:themeColor="text1" w:themeTint="80"/>
        <w:sz w:val="16"/>
        <w:szCs w:val="16"/>
      </w:rPr>
    </w:pPr>
    <w:r w:rsidRPr="00C10721">
      <w:rPr>
        <w:rFonts w:asciiTheme="minorHAnsi" w:hAnsiTheme="minorHAnsi"/>
        <w:b/>
        <w:noProof/>
        <w:color w:val="4F81BD" w:themeColor="accent1"/>
        <w:sz w:val="16"/>
        <w:szCs w:val="16"/>
        <w:lang w:val="en-GB" w:eastAsia="en-GB"/>
      </w:rPr>
      <w:drawing>
        <wp:anchor distT="0" distB="0" distL="114300" distR="114300" simplePos="0" relativeHeight="251662848" behindDoc="1" locked="0" layoutInCell="1" allowOverlap="1" wp14:anchorId="57DD3522" wp14:editId="5C4C459F">
          <wp:simplePos x="0" y="0"/>
          <wp:positionH relativeFrom="column">
            <wp:posOffset>3067050</wp:posOffset>
          </wp:positionH>
          <wp:positionV relativeFrom="line">
            <wp:posOffset>-3154045</wp:posOffset>
          </wp:positionV>
          <wp:extent cx="3580765" cy="35807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3580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B3" w:rsidRPr="00C10721">
      <w:rPr>
        <w:rFonts w:asciiTheme="minorHAnsi" w:hAnsiTheme="minorHAnsi"/>
        <w:b/>
        <w:color w:val="4F81BD" w:themeColor="accent1"/>
        <w:sz w:val="16"/>
        <w:szCs w:val="16"/>
      </w:rPr>
      <w:t>Address</w:t>
    </w:r>
    <w:r w:rsidR="00ED2CB3" w:rsidRPr="00C10721">
      <w:rPr>
        <w:rFonts w:asciiTheme="minorHAnsi" w:hAnsiTheme="minorHAnsi"/>
        <w:color w:val="7F7F7F" w:themeColor="text1" w:themeTint="80"/>
        <w:sz w:val="16"/>
        <w:szCs w:val="16"/>
      </w:rPr>
      <w:t xml:space="preserve"> 16-20 Manning Street, Kiama, NSW, 2533 </w:t>
    </w:r>
    <w:r w:rsidR="00ED2CB3" w:rsidRPr="00C10721">
      <w:rPr>
        <w:rFonts w:asciiTheme="minorHAnsi" w:hAnsiTheme="minorHAnsi"/>
        <w:color w:val="4F81BD" w:themeColor="accent1"/>
        <w:sz w:val="16"/>
        <w:szCs w:val="16"/>
      </w:rPr>
      <w:t>|</w:t>
    </w:r>
    <w:r w:rsidR="00ED2CB3" w:rsidRPr="00C10721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C97B7D">
      <w:rPr>
        <w:rFonts w:asciiTheme="minorHAnsi" w:hAnsiTheme="minorHAnsi"/>
        <w:b/>
        <w:color w:val="0070C0"/>
        <w:sz w:val="16"/>
        <w:szCs w:val="16"/>
      </w:rPr>
      <w:t>Phone</w:t>
    </w:r>
    <w:r w:rsidR="00ED2CB3" w:rsidRPr="00C10721">
      <w:rPr>
        <w:rFonts w:asciiTheme="minorHAnsi" w:hAnsiTheme="minorHAnsi"/>
        <w:color w:val="7F7F7F" w:themeColor="text1" w:themeTint="80"/>
        <w:sz w:val="16"/>
        <w:szCs w:val="16"/>
      </w:rPr>
      <w:t xml:space="preserve"> +61</w:t>
    </w:r>
    <w:r w:rsidR="00C97B7D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ED2CB3" w:rsidRPr="00C10721">
      <w:rPr>
        <w:rFonts w:asciiTheme="minorHAnsi" w:hAnsiTheme="minorHAnsi"/>
        <w:color w:val="7F7F7F" w:themeColor="text1" w:themeTint="80"/>
        <w:sz w:val="16"/>
        <w:szCs w:val="16"/>
      </w:rPr>
      <w:t>2</w:t>
    </w:r>
    <w:r w:rsidR="00C97B7D">
      <w:rPr>
        <w:rFonts w:asciiTheme="minorHAnsi" w:hAnsiTheme="minorHAnsi"/>
        <w:color w:val="7F7F7F" w:themeColor="text1" w:themeTint="80"/>
        <w:sz w:val="16"/>
        <w:szCs w:val="16"/>
      </w:rPr>
      <w:t xml:space="preserve"> 4232 700</w:t>
    </w:r>
    <w:r w:rsidR="00C97B7D" w:rsidRPr="00C97B7D">
      <w:rPr>
        <w:rFonts w:asciiTheme="minorHAnsi" w:hAnsiTheme="minorHAnsi"/>
        <w:color w:val="7F7F7F" w:themeColor="text1" w:themeTint="80"/>
        <w:sz w:val="16"/>
        <w:szCs w:val="16"/>
      </w:rPr>
      <w:t>0</w:t>
    </w:r>
    <w:r w:rsidR="00ED2CB3" w:rsidRPr="00C10721">
      <w:rPr>
        <w:rFonts w:asciiTheme="minorHAnsi" w:hAnsiTheme="minorHAnsi"/>
        <w:color w:val="4F81BD" w:themeColor="accent1"/>
        <w:sz w:val="16"/>
        <w:szCs w:val="16"/>
      </w:rPr>
      <w:t xml:space="preserve">| </w:t>
    </w:r>
    <w:r w:rsidR="00ED2CB3" w:rsidRPr="00C10721">
      <w:rPr>
        <w:rFonts w:asciiTheme="minorHAnsi" w:hAnsiTheme="minorHAnsi"/>
        <w:b/>
        <w:color w:val="4F81BD" w:themeColor="accent1"/>
        <w:sz w:val="16"/>
        <w:szCs w:val="16"/>
      </w:rPr>
      <w:t>ABN</w:t>
    </w:r>
    <w:r w:rsidR="00ED2CB3" w:rsidRPr="00C10721">
      <w:rPr>
        <w:rFonts w:asciiTheme="minorHAnsi" w:hAnsiTheme="minorHAnsi"/>
        <w:b/>
        <w:color w:val="0070C0"/>
        <w:sz w:val="16"/>
        <w:szCs w:val="16"/>
      </w:rPr>
      <w:t xml:space="preserve"> </w:t>
    </w:r>
    <w:r w:rsidR="00ED2CB3" w:rsidRPr="00C10721">
      <w:rPr>
        <w:rFonts w:asciiTheme="minorHAnsi" w:hAnsiTheme="minorHAnsi"/>
        <w:color w:val="7F7F7F" w:themeColor="text1" w:themeTint="80"/>
        <w:sz w:val="16"/>
        <w:szCs w:val="16"/>
      </w:rPr>
      <w:t xml:space="preserve">36 101 688 126 </w:t>
    </w:r>
    <w:r w:rsidR="00ED2CB3" w:rsidRPr="00C10721">
      <w:rPr>
        <w:rFonts w:asciiTheme="minorHAnsi" w:hAnsiTheme="minorHAnsi"/>
        <w:color w:val="4F81BD" w:themeColor="accent1"/>
        <w:sz w:val="16"/>
        <w:szCs w:val="16"/>
      </w:rPr>
      <w:t>|</w:t>
    </w:r>
    <w:r w:rsidR="00ED2CB3" w:rsidRPr="00C10721">
      <w:rPr>
        <w:rFonts w:asciiTheme="minorHAnsi" w:hAnsiTheme="minorHAnsi"/>
        <w:b/>
        <w:color w:val="4F81BD" w:themeColor="accent1"/>
        <w:sz w:val="16"/>
        <w:szCs w:val="16"/>
      </w:rPr>
      <w:t>www.droppoint.com.au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F2197" w14:textId="1E205004" w:rsidR="00710420" w:rsidRDefault="00C10721" w:rsidP="00710420">
    <w:pPr>
      <w:pStyle w:val="Footer"/>
      <w:jc w:val="center"/>
      <w:rPr>
        <w:rFonts w:asciiTheme="minorHAnsi" w:hAnsiTheme="minorHAnsi"/>
        <w:color w:val="7F7F7F" w:themeColor="text1" w:themeTint="80"/>
        <w:sz w:val="16"/>
        <w:szCs w:val="16"/>
      </w:rPr>
    </w:pPr>
    <w:r>
      <w:rPr>
        <w:rFonts w:asciiTheme="minorHAnsi" w:hAnsiTheme="minorHAnsi"/>
        <w:b/>
        <w:noProof/>
        <w:color w:val="4F81BD" w:themeColor="accent1"/>
        <w:sz w:val="16"/>
        <w:szCs w:val="16"/>
        <w:lang w:val="en-GB" w:eastAsia="en-GB"/>
      </w:rPr>
      <w:drawing>
        <wp:anchor distT="0" distB="0" distL="114300" distR="114300" simplePos="0" relativeHeight="251658752" behindDoc="1" locked="0" layoutInCell="1" allowOverlap="1" wp14:anchorId="54609583" wp14:editId="1854A559">
          <wp:simplePos x="0" y="0"/>
          <wp:positionH relativeFrom="column">
            <wp:posOffset>3057525</wp:posOffset>
          </wp:positionH>
          <wp:positionV relativeFrom="line">
            <wp:posOffset>-3182620</wp:posOffset>
          </wp:positionV>
          <wp:extent cx="3580765" cy="358076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3580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B3" w:rsidRPr="0063163A">
      <w:rPr>
        <w:rFonts w:asciiTheme="minorHAnsi" w:hAnsiTheme="minorHAnsi"/>
        <w:b/>
        <w:color w:val="4F81BD" w:themeColor="accent1"/>
        <w:sz w:val="16"/>
        <w:szCs w:val="16"/>
      </w:rPr>
      <w:t>Address</w:t>
    </w:r>
    <w:r w:rsidR="00ED2CB3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974AD0">
      <w:rPr>
        <w:rFonts w:asciiTheme="minorHAnsi" w:hAnsiTheme="minorHAnsi"/>
        <w:color w:val="7F7F7F" w:themeColor="text1" w:themeTint="80"/>
        <w:sz w:val="16"/>
        <w:szCs w:val="16"/>
      </w:rPr>
      <w:t>Office</w:t>
    </w:r>
    <w:r w:rsidR="00A41FE3">
      <w:rPr>
        <w:rFonts w:asciiTheme="minorHAnsi" w:hAnsiTheme="minorHAnsi"/>
        <w:color w:val="7F7F7F" w:themeColor="text1" w:themeTint="80"/>
        <w:sz w:val="16"/>
        <w:szCs w:val="16"/>
      </w:rPr>
      <w:t xml:space="preserve"> B, Level 2, The Central</w:t>
    </w:r>
    <w:r w:rsidR="00974AD0">
      <w:rPr>
        <w:rFonts w:asciiTheme="minorHAnsi" w:hAnsiTheme="minorHAnsi"/>
        <w:color w:val="7F7F7F" w:themeColor="text1" w:themeTint="80"/>
        <w:sz w:val="16"/>
        <w:szCs w:val="16"/>
      </w:rPr>
      <w:t xml:space="preserve"> Building</w:t>
    </w:r>
    <w:r w:rsidR="00A41FE3">
      <w:rPr>
        <w:rFonts w:asciiTheme="minorHAnsi" w:hAnsiTheme="minorHAnsi"/>
        <w:color w:val="7F7F7F" w:themeColor="text1" w:themeTint="80"/>
        <w:sz w:val="16"/>
        <w:szCs w:val="16"/>
      </w:rPr>
      <w:t>, Innovation Campus, Squires Way, North Wollongong NSW 2500</w:t>
    </w:r>
    <w:r w:rsidR="00ED2CB3"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ED2CB3" w:rsidRPr="006F6D6F">
      <w:rPr>
        <w:rFonts w:asciiTheme="minorHAnsi" w:hAnsiTheme="minorHAnsi"/>
        <w:color w:val="7F7F7F" w:themeColor="text1" w:themeTint="80"/>
        <w:sz w:val="16"/>
        <w:szCs w:val="16"/>
      </w:rPr>
      <w:t>|</w:t>
    </w:r>
    <w:r w:rsidR="00567BA1" w:rsidRPr="00567BA1">
      <w:rPr>
        <w:rFonts w:asciiTheme="minorHAnsi" w:hAnsiTheme="minorHAnsi"/>
        <w:b/>
        <w:color w:val="4F81BD" w:themeColor="accent1"/>
        <w:sz w:val="16"/>
        <w:szCs w:val="16"/>
      </w:rPr>
      <w:t>Phone</w:t>
    </w:r>
    <w:r w:rsidR="00ED2CB3" w:rsidRPr="0063163A">
      <w:rPr>
        <w:rFonts w:asciiTheme="minorHAnsi" w:hAnsiTheme="minorHAnsi"/>
        <w:color w:val="0070C0"/>
        <w:sz w:val="16"/>
        <w:szCs w:val="16"/>
      </w:rPr>
      <w:t xml:space="preserve"> </w:t>
    </w:r>
    <w:r w:rsidR="00ED2CB3" w:rsidRPr="0063163A">
      <w:rPr>
        <w:rFonts w:asciiTheme="minorHAnsi" w:hAnsiTheme="minorHAnsi"/>
        <w:color w:val="7F7F7F" w:themeColor="text1" w:themeTint="80"/>
        <w:sz w:val="16"/>
        <w:szCs w:val="16"/>
      </w:rPr>
      <w:t>+61</w:t>
    </w:r>
    <w:r w:rsidR="00567BA1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ED2CB3" w:rsidRPr="0063163A">
      <w:rPr>
        <w:rFonts w:asciiTheme="minorHAnsi" w:hAnsiTheme="minorHAnsi"/>
        <w:color w:val="7F7F7F" w:themeColor="text1" w:themeTint="80"/>
        <w:sz w:val="16"/>
        <w:szCs w:val="16"/>
      </w:rPr>
      <w:t>2</w:t>
    </w:r>
    <w:r w:rsidR="00567BA1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="00ED2CB3" w:rsidRPr="0063163A">
      <w:rPr>
        <w:rFonts w:asciiTheme="minorHAnsi" w:hAnsiTheme="minorHAnsi"/>
        <w:color w:val="7F7F7F" w:themeColor="text1" w:themeTint="80"/>
        <w:sz w:val="16"/>
        <w:szCs w:val="16"/>
      </w:rPr>
      <w:t>42</w:t>
    </w:r>
    <w:r w:rsidR="003F140D">
      <w:rPr>
        <w:rFonts w:asciiTheme="minorHAnsi" w:hAnsiTheme="minorHAnsi"/>
        <w:color w:val="7F7F7F" w:themeColor="text1" w:themeTint="80"/>
        <w:sz w:val="16"/>
        <w:szCs w:val="16"/>
      </w:rPr>
      <w:t>32 7000</w:t>
    </w:r>
    <w:r w:rsidR="00ED2CB3" w:rsidRPr="0063163A">
      <w:rPr>
        <w:rFonts w:asciiTheme="minorHAnsi" w:hAnsiTheme="minorHAnsi"/>
        <w:b/>
        <w:color w:val="0070C0"/>
        <w:sz w:val="16"/>
        <w:szCs w:val="16"/>
      </w:rPr>
      <w:t xml:space="preserve"> </w:t>
    </w:r>
    <w:r w:rsidR="00ED2CB3" w:rsidRPr="006F6D6F">
      <w:rPr>
        <w:rFonts w:asciiTheme="minorHAnsi" w:hAnsiTheme="minorHAnsi"/>
        <w:color w:val="7F7F7F" w:themeColor="text1" w:themeTint="80"/>
        <w:sz w:val="16"/>
        <w:szCs w:val="16"/>
      </w:rPr>
      <w:t xml:space="preserve">| </w:t>
    </w:r>
  </w:p>
  <w:p w14:paraId="3CFCC5FE" w14:textId="4229870F" w:rsidR="00ED2CB3" w:rsidRPr="00710420" w:rsidRDefault="00ED2CB3" w:rsidP="00710420">
    <w:pPr>
      <w:pStyle w:val="Footer"/>
      <w:jc w:val="center"/>
      <w:rPr>
        <w:rFonts w:asciiTheme="minorHAnsi" w:hAnsiTheme="minorHAnsi"/>
        <w:b/>
        <w:color w:val="0070C0"/>
        <w:sz w:val="16"/>
        <w:szCs w:val="16"/>
      </w:rPr>
    </w:pPr>
    <w:r w:rsidRPr="0063163A">
      <w:rPr>
        <w:rFonts w:asciiTheme="minorHAnsi" w:hAnsiTheme="minorHAnsi"/>
        <w:b/>
        <w:color w:val="4F81BD" w:themeColor="accent1"/>
        <w:sz w:val="16"/>
        <w:szCs w:val="16"/>
      </w:rPr>
      <w:t>ABN</w:t>
    </w:r>
    <w:r w:rsidRPr="0063163A">
      <w:rPr>
        <w:rFonts w:asciiTheme="minorHAnsi" w:hAnsiTheme="minorHAnsi"/>
        <w:b/>
        <w:color w:val="0070C0"/>
        <w:sz w:val="16"/>
        <w:szCs w:val="16"/>
      </w:rPr>
      <w:t xml:space="preserve"> </w:t>
    </w:r>
    <w:r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36 101 688 126 </w:t>
    </w:r>
    <w:r w:rsidRPr="006F6D6F">
      <w:rPr>
        <w:rFonts w:asciiTheme="minorHAnsi" w:hAnsiTheme="minorHAnsi"/>
        <w:color w:val="7F7F7F" w:themeColor="text1" w:themeTint="80"/>
        <w:sz w:val="16"/>
        <w:szCs w:val="16"/>
      </w:rPr>
      <w:t>|</w:t>
    </w:r>
    <w:r w:rsidRPr="0063163A">
      <w:rPr>
        <w:rFonts w:asciiTheme="minorHAnsi" w:hAnsiTheme="minorHAnsi"/>
        <w:color w:val="7F7F7F" w:themeColor="text1" w:themeTint="80"/>
        <w:sz w:val="16"/>
        <w:szCs w:val="16"/>
      </w:rPr>
      <w:t xml:space="preserve"> </w:t>
    </w:r>
    <w:r w:rsidRPr="0063163A">
      <w:rPr>
        <w:rFonts w:asciiTheme="minorHAnsi" w:hAnsiTheme="minorHAnsi"/>
        <w:b/>
        <w:color w:val="4F81BD" w:themeColor="accent1"/>
        <w:sz w:val="16"/>
        <w:szCs w:val="16"/>
      </w:rPr>
      <w:t>www.droppoint.com.au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4F8D3" w14:textId="77777777" w:rsidR="00C43E58" w:rsidRDefault="00C43E58" w:rsidP="007457C5">
      <w:pPr>
        <w:pStyle w:val="Footer"/>
      </w:pPr>
      <w:r>
        <w:separator/>
      </w:r>
    </w:p>
  </w:footnote>
  <w:footnote w:type="continuationSeparator" w:id="0">
    <w:p w14:paraId="149BD812" w14:textId="77777777" w:rsidR="00C43E58" w:rsidRDefault="00C43E58" w:rsidP="007457C5">
      <w:pPr>
        <w:pStyle w:val="Foo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3D0BD" w14:textId="27603340" w:rsidR="0063163A" w:rsidRDefault="00294CF0" w:rsidP="0063163A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19A91523" wp14:editId="069C99CA">
          <wp:extent cx="475615" cy="576503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ROPPOINT-AU_ICON_RGB_Scre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941" cy="585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8D69" w14:textId="309AD5B3" w:rsidR="00C97B7D" w:rsidRDefault="00C97B7D" w:rsidP="00C97B7D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40C48518" wp14:editId="4E32B1B9">
          <wp:extent cx="475615" cy="576503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ROPPOINT-AU_ICON_RGB_Scre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941" cy="585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BCD92" w14:textId="4CE5CFC2" w:rsidR="00ED2CB3" w:rsidRPr="005E3F33" w:rsidRDefault="00ED2CB3" w:rsidP="00294CF0">
    <w:pPr>
      <w:pStyle w:val="Header"/>
      <w:tabs>
        <w:tab w:val="clear" w:pos="4320"/>
        <w:tab w:val="clear" w:pos="8640"/>
        <w:tab w:val="left" w:pos="651"/>
        <w:tab w:val="left" w:pos="7619"/>
      </w:tabs>
      <w:jc w:val="right"/>
      <w:rPr>
        <w:i/>
      </w:rPr>
    </w:pPr>
    <w:r>
      <w:rPr>
        <w:i/>
      </w:rPr>
      <w:tab/>
    </w:r>
    <w:r w:rsidR="00294CF0">
      <w:rPr>
        <w:i/>
        <w:noProof/>
        <w:lang w:val="en-GB" w:eastAsia="en-GB"/>
      </w:rPr>
      <w:drawing>
        <wp:inline distT="0" distB="0" distL="0" distR="0" wp14:anchorId="7517D0A8" wp14:editId="2DACAC73">
          <wp:extent cx="1292225" cy="1012190"/>
          <wp:effectExtent l="0" t="0" r="317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50780"/>
    <w:multiLevelType w:val="hybridMultilevel"/>
    <w:tmpl w:val="8E724DA8"/>
    <w:lvl w:ilvl="0" w:tplc="CB064B70">
      <w:start w:val="1"/>
      <w:numFmt w:val="lowerLetter"/>
      <w:lvlText w:val="(%1)"/>
      <w:lvlJc w:val="left"/>
      <w:pPr>
        <w:ind w:left="64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6" w:hanging="360"/>
      </w:pPr>
    </w:lvl>
    <w:lvl w:ilvl="2" w:tplc="0C09001B" w:tentative="1">
      <w:start w:val="1"/>
      <w:numFmt w:val="lowerRoman"/>
      <w:lvlText w:val="%3."/>
      <w:lvlJc w:val="right"/>
      <w:pPr>
        <w:ind w:left="2086" w:hanging="180"/>
      </w:pPr>
    </w:lvl>
    <w:lvl w:ilvl="3" w:tplc="0C09000F" w:tentative="1">
      <w:start w:val="1"/>
      <w:numFmt w:val="decimal"/>
      <w:lvlText w:val="%4."/>
      <w:lvlJc w:val="left"/>
      <w:pPr>
        <w:ind w:left="2806" w:hanging="360"/>
      </w:pPr>
    </w:lvl>
    <w:lvl w:ilvl="4" w:tplc="0C090019" w:tentative="1">
      <w:start w:val="1"/>
      <w:numFmt w:val="lowerLetter"/>
      <w:lvlText w:val="%5."/>
      <w:lvlJc w:val="left"/>
      <w:pPr>
        <w:ind w:left="3526" w:hanging="360"/>
      </w:pPr>
    </w:lvl>
    <w:lvl w:ilvl="5" w:tplc="0C09001B" w:tentative="1">
      <w:start w:val="1"/>
      <w:numFmt w:val="lowerRoman"/>
      <w:lvlText w:val="%6."/>
      <w:lvlJc w:val="right"/>
      <w:pPr>
        <w:ind w:left="4246" w:hanging="180"/>
      </w:pPr>
    </w:lvl>
    <w:lvl w:ilvl="6" w:tplc="0C09000F" w:tentative="1">
      <w:start w:val="1"/>
      <w:numFmt w:val="decimal"/>
      <w:lvlText w:val="%7."/>
      <w:lvlJc w:val="left"/>
      <w:pPr>
        <w:ind w:left="4966" w:hanging="360"/>
      </w:pPr>
    </w:lvl>
    <w:lvl w:ilvl="7" w:tplc="0C090019" w:tentative="1">
      <w:start w:val="1"/>
      <w:numFmt w:val="lowerLetter"/>
      <w:lvlText w:val="%8."/>
      <w:lvlJc w:val="left"/>
      <w:pPr>
        <w:ind w:left="5686" w:hanging="360"/>
      </w:pPr>
    </w:lvl>
    <w:lvl w:ilvl="8" w:tplc="0C0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1" w15:restartNumberingAfterBreak="0">
    <w:nsid w:val="0654792F"/>
    <w:multiLevelType w:val="hybridMultilevel"/>
    <w:tmpl w:val="929A80C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B586531"/>
    <w:multiLevelType w:val="hybridMultilevel"/>
    <w:tmpl w:val="903487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304A54"/>
    <w:multiLevelType w:val="hybridMultilevel"/>
    <w:tmpl w:val="9B00CE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5092F47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16BB42F3"/>
    <w:multiLevelType w:val="hybridMultilevel"/>
    <w:tmpl w:val="36C2F8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FE38D2"/>
    <w:multiLevelType w:val="hybridMultilevel"/>
    <w:tmpl w:val="43F6B3C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4F3969"/>
    <w:multiLevelType w:val="hybridMultilevel"/>
    <w:tmpl w:val="D66ECD04"/>
    <w:lvl w:ilvl="0" w:tplc="DB18B1AE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6" w:hanging="360"/>
      </w:pPr>
    </w:lvl>
    <w:lvl w:ilvl="2" w:tplc="0C09001B" w:tentative="1">
      <w:start w:val="1"/>
      <w:numFmt w:val="lowerRoman"/>
      <w:lvlText w:val="%3."/>
      <w:lvlJc w:val="right"/>
      <w:pPr>
        <w:ind w:left="1806" w:hanging="180"/>
      </w:pPr>
    </w:lvl>
    <w:lvl w:ilvl="3" w:tplc="0C09000F" w:tentative="1">
      <w:start w:val="1"/>
      <w:numFmt w:val="decimal"/>
      <w:lvlText w:val="%4."/>
      <w:lvlJc w:val="left"/>
      <w:pPr>
        <w:ind w:left="2526" w:hanging="360"/>
      </w:pPr>
    </w:lvl>
    <w:lvl w:ilvl="4" w:tplc="0C090019" w:tentative="1">
      <w:start w:val="1"/>
      <w:numFmt w:val="lowerLetter"/>
      <w:lvlText w:val="%5."/>
      <w:lvlJc w:val="left"/>
      <w:pPr>
        <w:ind w:left="3246" w:hanging="360"/>
      </w:pPr>
    </w:lvl>
    <w:lvl w:ilvl="5" w:tplc="0C09001B" w:tentative="1">
      <w:start w:val="1"/>
      <w:numFmt w:val="lowerRoman"/>
      <w:lvlText w:val="%6."/>
      <w:lvlJc w:val="right"/>
      <w:pPr>
        <w:ind w:left="3966" w:hanging="180"/>
      </w:pPr>
    </w:lvl>
    <w:lvl w:ilvl="6" w:tplc="0C09000F" w:tentative="1">
      <w:start w:val="1"/>
      <w:numFmt w:val="decimal"/>
      <w:lvlText w:val="%7."/>
      <w:lvlJc w:val="left"/>
      <w:pPr>
        <w:ind w:left="4686" w:hanging="360"/>
      </w:pPr>
    </w:lvl>
    <w:lvl w:ilvl="7" w:tplc="0C090019" w:tentative="1">
      <w:start w:val="1"/>
      <w:numFmt w:val="lowerLetter"/>
      <w:lvlText w:val="%8."/>
      <w:lvlJc w:val="left"/>
      <w:pPr>
        <w:ind w:left="5406" w:hanging="360"/>
      </w:pPr>
    </w:lvl>
    <w:lvl w:ilvl="8" w:tplc="0C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8" w15:restartNumberingAfterBreak="0">
    <w:nsid w:val="29BA0C93"/>
    <w:multiLevelType w:val="hybridMultilevel"/>
    <w:tmpl w:val="3880E4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C2CF3"/>
    <w:multiLevelType w:val="hybridMultilevel"/>
    <w:tmpl w:val="3020A6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4E4A8A"/>
    <w:multiLevelType w:val="hybridMultilevel"/>
    <w:tmpl w:val="A830D2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553CEA"/>
    <w:multiLevelType w:val="hybridMultilevel"/>
    <w:tmpl w:val="25744B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C9503E"/>
    <w:multiLevelType w:val="hybridMultilevel"/>
    <w:tmpl w:val="64F69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C3CA3"/>
    <w:multiLevelType w:val="hybridMultilevel"/>
    <w:tmpl w:val="F168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E0FC9"/>
    <w:multiLevelType w:val="hybridMultilevel"/>
    <w:tmpl w:val="645EF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1223C"/>
    <w:multiLevelType w:val="hybridMultilevel"/>
    <w:tmpl w:val="33383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34EF2"/>
    <w:multiLevelType w:val="hybridMultilevel"/>
    <w:tmpl w:val="86EEF8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9359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4"/>
  </w:num>
  <w:num w:numId="13">
    <w:abstractNumId w:val="26"/>
  </w:num>
  <w:num w:numId="14">
    <w:abstractNumId w:val="20"/>
  </w:num>
  <w:num w:numId="15">
    <w:abstractNumId w:val="19"/>
  </w:num>
  <w:num w:numId="16">
    <w:abstractNumId w:val="22"/>
  </w:num>
  <w:num w:numId="17">
    <w:abstractNumId w:val="14"/>
  </w:num>
  <w:num w:numId="18">
    <w:abstractNumId w:val="21"/>
  </w:num>
  <w:num w:numId="19">
    <w:abstractNumId w:val="27"/>
  </w:num>
  <w:num w:numId="20">
    <w:abstractNumId w:val="12"/>
  </w:num>
  <w:num w:numId="21">
    <w:abstractNumId w:val="13"/>
  </w:num>
  <w:num w:numId="22">
    <w:abstractNumId w:val="17"/>
  </w:num>
  <w:num w:numId="23">
    <w:abstractNumId w:val="10"/>
  </w:num>
  <w:num w:numId="24">
    <w:abstractNumId w:val="16"/>
  </w:num>
  <w:num w:numId="25">
    <w:abstractNumId w:val="18"/>
  </w:num>
  <w:num w:numId="26">
    <w:abstractNumId w:val="25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6145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4"/>
    <w:rsid w:val="000079CA"/>
    <w:rsid w:val="00020BCE"/>
    <w:rsid w:val="00024075"/>
    <w:rsid w:val="00026E64"/>
    <w:rsid w:val="00027193"/>
    <w:rsid w:val="000327E1"/>
    <w:rsid w:val="00040B82"/>
    <w:rsid w:val="00043900"/>
    <w:rsid w:val="00052D92"/>
    <w:rsid w:val="000B7DA8"/>
    <w:rsid w:val="000D3B7E"/>
    <w:rsid w:val="000D4069"/>
    <w:rsid w:val="000E73E8"/>
    <w:rsid w:val="000F2F1D"/>
    <w:rsid w:val="001110E2"/>
    <w:rsid w:val="00121575"/>
    <w:rsid w:val="00136A1E"/>
    <w:rsid w:val="0013733D"/>
    <w:rsid w:val="00143601"/>
    <w:rsid w:val="00155C72"/>
    <w:rsid w:val="00165240"/>
    <w:rsid w:val="0018161B"/>
    <w:rsid w:val="00193CB5"/>
    <w:rsid w:val="001B0EB0"/>
    <w:rsid w:val="001C39C4"/>
    <w:rsid w:val="001C3B37"/>
    <w:rsid w:val="001C7289"/>
    <w:rsid w:val="001D1799"/>
    <w:rsid w:val="001D185A"/>
    <w:rsid w:val="00204EBD"/>
    <w:rsid w:val="0021430B"/>
    <w:rsid w:val="00227D24"/>
    <w:rsid w:val="00255735"/>
    <w:rsid w:val="00256E94"/>
    <w:rsid w:val="00272AE7"/>
    <w:rsid w:val="002804E9"/>
    <w:rsid w:val="00294CF0"/>
    <w:rsid w:val="002963DB"/>
    <w:rsid w:val="002A0CEE"/>
    <w:rsid w:val="002B1541"/>
    <w:rsid w:val="002D4AFB"/>
    <w:rsid w:val="002E2038"/>
    <w:rsid w:val="002E2954"/>
    <w:rsid w:val="002F341B"/>
    <w:rsid w:val="002F5033"/>
    <w:rsid w:val="002F7A7E"/>
    <w:rsid w:val="00305154"/>
    <w:rsid w:val="00333A3F"/>
    <w:rsid w:val="003350B5"/>
    <w:rsid w:val="00341942"/>
    <w:rsid w:val="003557AD"/>
    <w:rsid w:val="00364E11"/>
    <w:rsid w:val="00365C4D"/>
    <w:rsid w:val="003754DB"/>
    <w:rsid w:val="00392940"/>
    <w:rsid w:val="0039374B"/>
    <w:rsid w:val="003A4714"/>
    <w:rsid w:val="003A65CF"/>
    <w:rsid w:val="003D7808"/>
    <w:rsid w:val="003E1EF3"/>
    <w:rsid w:val="003F140D"/>
    <w:rsid w:val="003F7B43"/>
    <w:rsid w:val="004029BF"/>
    <w:rsid w:val="00452DEA"/>
    <w:rsid w:val="00464C0C"/>
    <w:rsid w:val="004700DE"/>
    <w:rsid w:val="00486A10"/>
    <w:rsid w:val="004A3EA8"/>
    <w:rsid w:val="004A74E8"/>
    <w:rsid w:val="004B2112"/>
    <w:rsid w:val="004B2226"/>
    <w:rsid w:val="004B5B67"/>
    <w:rsid w:val="004C7288"/>
    <w:rsid w:val="0050435D"/>
    <w:rsid w:val="00505FDC"/>
    <w:rsid w:val="00514103"/>
    <w:rsid w:val="00517A98"/>
    <w:rsid w:val="005204B9"/>
    <w:rsid w:val="00525E61"/>
    <w:rsid w:val="00530AAD"/>
    <w:rsid w:val="00531567"/>
    <w:rsid w:val="00545AA1"/>
    <w:rsid w:val="00567BA1"/>
    <w:rsid w:val="00575B10"/>
    <w:rsid w:val="00580A1F"/>
    <w:rsid w:val="005954B2"/>
    <w:rsid w:val="005A0BC7"/>
    <w:rsid w:val="005B1AB1"/>
    <w:rsid w:val="005B2344"/>
    <w:rsid w:val="005B34DE"/>
    <w:rsid w:val="005D0203"/>
    <w:rsid w:val="005D69F4"/>
    <w:rsid w:val="005E3F33"/>
    <w:rsid w:val="005F4F00"/>
    <w:rsid w:val="00603DC8"/>
    <w:rsid w:val="00604145"/>
    <w:rsid w:val="0060516C"/>
    <w:rsid w:val="0061751D"/>
    <w:rsid w:val="006308D8"/>
    <w:rsid w:val="0063163A"/>
    <w:rsid w:val="00634654"/>
    <w:rsid w:val="00643A94"/>
    <w:rsid w:val="00644731"/>
    <w:rsid w:val="00650B2F"/>
    <w:rsid w:val="00664CCC"/>
    <w:rsid w:val="00686423"/>
    <w:rsid w:val="006952ED"/>
    <w:rsid w:val="006A6BB4"/>
    <w:rsid w:val="006E50A7"/>
    <w:rsid w:val="006E6932"/>
    <w:rsid w:val="006F02C2"/>
    <w:rsid w:val="006F38FA"/>
    <w:rsid w:val="006F6D6F"/>
    <w:rsid w:val="0070595D"/>
    <w:rsid w:val="0070797A"/>
    <w:rsid w:val="00710420"/>
    <w:rsid w:val="00724CBF"/>
    <w:rsid w:val="007334AD"/>
    <w:rsid w:val="007347D7"/>
    <w:rsid w:val="00735FC7"/>
    <w:rsid w:val="00744147"/>
    <w:rsid w:val="007457C5"/>
    <w:rsid w:val="007539B4"/>
    <w:rsid w:val="00757B07"/>
    <w:rsid w:val="00757C16"/>
    <w:rsid w:val="00757DDE"/>
    <w:rsid w:val="00767097"/>
    <w:rsid w:val="00772D9D"/>
    <w:rsid w:val="0077644E"/>
    <w:rsid w:val="00777944"/>
    <w:rsid w:val="007834BF"/>
    <w:rsid w:val="007A71FD"/>
    <w:rsid w:val="007C2960"/>
    <w:rsid w:val="007D03C5"/>
    <w:rsid w:val="007D6339"/>
    <w:rsid w:val="007E27A8"/>
    <w:rsid w:val="007F135D"/>
    <w:rsid w:val="007F303E"/>
    <w:rsid w:val="008002C8"/>
    <w:rsid w:val="008329E1"/>
    <w:rsid w:val="00852CDA"/>
    <w:rsid w:val="00853DD8"/>
    <w:rsid w:val="00876FF3"/>
    <w:rsid w:val="008913E0"/>
    <w:rsid w:val="00896E35"/>
    <w:rsid w:val="008A6EC7"/>
    <w:rsid w:val="008C0A78"/>
    <w:rsid w:val="008C342F"/>
    <w:rsid w:val="008C5F22"/>
    <w:rsid w:val="008F171D"/>
    <w:rsid w:val="0091081D"/>
    <w:rsid w:val="00924447"/>
    <w:rsid w:val="00926008"/>
    <w:rsid w:val="00926B29"/>
    <w:rsid w:val="00926BC8"/>
    <w:rsid w:val="00930D48"/>
    <w:rsid w:val="009321DF"/>
    <w:rsid w:val="00942F9D"/>
    <w:rsid w:val="0094535E"/>
    <w:rsid w:val="00945801"/>
    <w:rsid w:val="00956F81"/>
    <w:rsid w:val="00965642"/>
    <w:rsid w:val="00974AD0"/>
    <w:rsid w:val="009777A2"/>
    <w:rsid w:val="00981E11"/>
    <w:rsid w:val="00985FBF"/>
    <w:rsid w:val="00987323"/>
    <w:rsid w:val="009A462A"/>
    <w:rsid w:val="009C1E0E"/>
    <w:rsid w:val="009F20FC"/>
    <w:rsid w:val="009F2F6E"/>
    <w:rsid w:val="009F34DD"/>
    <w:rsid w:val="00A04EBF"/>
    <w:rsid w:val="00A10981"/>
    <w:rsid w:val="00A20E72"/>
    <w:rsid w:val="00A30D48"/>
    <w:rsid w:val="00A41FE3"/>
    <w:rsid w:val="00A46190"/>
    <w:rsid w:val="00A74037"/>
    <w:rsid w:val="00AA10C5"/>
    <w:rsid w:val="00AB411A"/>
    <w:rsid w:val="00AD574C"/>
    <w:rsid w:val="00AE27A5"/>
    <w:rsid w:val="00AF0BA6"/>
    <w:rsid w:val="00B07E09"/>
    <w:rsid w:val="00B26817"/>
    <w:rsid w:val="00B43A4E"/>
    <w:rsid w:val="00B54368"/>
    <w:rsid w:val="00B76823"/>
    <w:rsid w:val="00B82BD5"/>
    <w:rsid w:val="00B84BC6"/>
    <w:rsid w:val="00B91DB2"/>
    <w:rsid w:val="00BB25BB"/>
    <w:rsid w:val="00BD0BBB"/>
    <w:rsid w:val="00BD3AFC"/>
    <w:rsid w:val="00BD7813"/>
    <w:rsid w:val="00BE03B3"/>
    <w:rsid w:val="00BE49A3"/>
    <w:rsid w:val="00BF78BC"/>
    <w:rsid w:val="00C02E76"/>
    <w:rsid w:val="00C10486"/>
    <w:rsid w:val="00C10721"/>
    <w:rsid w:val="00C43E58"/>
    <w:rsid w:val="00C62EEA"/>
    <w:rsid w:val="00C833FF"/>
    <w:rsid w:val="00C92B02"/>
    <w:rsid w:val="00C97B7D"/>
    <w:rsid w:val="00CA0496"/>
    <w:rsid w:val="00CB597C"/>
    <w:rsid w:val="00CC038D"/>
    <w:rsid w:val="00CC0609"/>
    <w:rsid w:val="00CC20D3"/>
    <w:rsid w:val="00CC2ADC"/>
    <w:rsid w:val="00CC3F07"/>
    <w:rsid w:val="00CC441F"/>
    <w:rsid w:val="00CC7EE0"/>
    <w:rsid w:val="00CE2C65"/>
    <w:rsid w:val="00CE3703"/>
    <w:rsid w:val="00CF05BD"/>
    <w:rsid w:val="00CF13D7"/>
    <w:rsid w:val="00CF1DAF"/>
    <w:rsid w:val="00D12684"/>
    <w:rsid w:val="00D27A70"/>
    <w:rsid w:val="00D41F89"/>
    <w:rsid w:val="00D51808"/>
    <w:rsid w:val="00D52DA4"/>
    <w:rsid w:val="00D530B4"/>
    <w:rsid w:val="00D60A84"/>
    <w:rsid w:val="00D868A7"/>
    <w:rsid w:val="00D91954"/>
    <w:rsid w:val="00DA176A"/>
    <w:rsid w:val="00DB073D"/>
    <w:rsid w:val="00DF4B31"/>
    <w:rsid w:val="00E037FE"/>
    <w:rsid w:val="00E444AA"/>
    <w:rsid w:val="00E577CE"/>
    <w:rsid w:val="00E67220"/>
    <w:rsid w:val="00E83031"/>
    <w:rsid w:val="00E9178F"/>
    <w:rsid w:val="00E943D0"/>
    <w:rsid w:val="00EA5EAF"/>
    <w:rsid w:val="00EB0BC6"/>
    <w:rsid w:val="00ED15DD"/>
    <w:rsid w:val="00ED2CB3"/>
    <w:rsid w:val="00ED659F"/>
    <w:rsid w:val="00EF0BFA"/>
    <w:rsid w:val="00F05F3E"/>
    <w:rsid w:val="00F07C74"/>
    <w:rsid w:val="00F27443"/>
    <w:rsid w:val="00F32BB8"/>
    <w:rsid w:val="00F84A44"/>
    <w:rsid w:val="00F96E60"/>
    <w:rsid w:val="00FA25C6"/>
    <w:rsid w:val="00FA5629"/>
    <w:rsid w:val="00FA7065"/>
    <w:rsid w:val="00FB527D"/>
    <w:rsid w:val="00FD0588"/>
    <w:rsid w:val="00FD348B"/>
    <w:rsid w:val="00FD5775"/>
    <w:rsid w:val="00FD5F91"/>
    <w:rsid w:val="00FE5B97"/>
    <w:rsid w:val="00FF628D"/>
    <w:rsid w:val="4388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68DCE3C"/>
  <w15:docId w15:val="{61C9745B-3911-4897-8400-7E049CB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link w:val="FooterChar"/>
    <w:uiPriority w:val="99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paragraph" w:customStyle="1" w:styleId="Address">
    <w:name w:val="Address"/>
    <w:basedOn w:val="Normal"/>
    <w:qFormat/>
    <w:rsid w:val="003A4714"/>
    <w:pPr>
      <w:spacing w:line="276" w:lineRule="auto"/>
    </w:pPr>
  </w:style>
  <w:style w:type="paragraph" w:styleId="NormalWeb">
    <w:name w:val="Normal (Web)"/>
    <w:basedOn w:val="Normal"/>
    <w:uiPriority w:val="99"/>
    <w:unhideWhenUsed/>
    <w:rsid w:val="002B1541"/>
    <w:pPr>
      <w:spacing w:before="100" w:beforeAutospacing="1" w:after="100" w:afterAutospacing="1"/>
    </w:pPr>
    <w:rPr>
      <w:rFonts w:eastAsiaTheme="minorEastAsia"/>
      <w:lang w:val="en-AU" w:eastAsia="en-AU"/>
    </w:rPr>
  </w:style>
  <w:style w:type="paragraph" w:styleId="ListParagraph">
    <w:name w:val="List Paragraph"/>
    <w:basedOn w:val="Normal"/>
    <w:uiPriority w:val="34"/>
    <w:qFormat/>
    <w:rsid w:val="009F20F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9F20FC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9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Heading">
    <w:name w:val="Div Heading"/>
    <w:basedOn w:val="Normal"/>
    <w:rsid w:val="00BE49A3"/>
    <w:rPr>
      <w:rFonts w:ascii="Arial Black" w:hAnsi="Arial Black"/>
      <w:caps/>
      <w:spacing w:val="10"/>
      <w:sz w:val="18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4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ffice%20Service\AppData\Roaming\Microsoft\Templates\Apology%20for%20poor%20service%20with%20gift%20certific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41A63D5853A4A87E14D9FCEB5DE04" ma:contentTypeVersion="2" ma:contentTypeDescription="Create a new document." ma:contentTypeScope="" ma:versionID="759673e340c6420a0d6b95742e2d6c18">
  <xsd:schema xmlns:xsd="http://www.w3.org/2001/XMLSchema" xmlns:xs="http://www.w3.org/2001/XMLSchema" xmlns:p="http://schemas.microsoft.com/office/2006/metadata/properties" xmlns:ns2="06ea9f94-64a1-4874-b3e8-587720631263" targetNamespace="http://schemas.microsoft.com/office/2006/metadata/properties" ma:root="true" ma:fieldsID="5a7362496a35f85245ba7d2de28b0d00" ns2:_="">
    <xsd:import namespace="06ea9f94-64a1-4874-b3e8-587720631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a9f94-64a1-4874-b3e8-587720631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61A46-F3CB-449E-88BF-12E5D59B7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241CA-9BED-45D2-9B24-7B3941D3D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a9f94-64a1-4874-b3e8-587720631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1E5AED-91BF-4FB5-B6DA-995CC0AC090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6ea9f94-64a1-4874-b3e8-58772063126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4C7AD5-843F-47CB-8E1D-0455C292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Apology for poor service with gift certificate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McGraw-Hill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Service</dc:creator>
  <cp:lastModifiedBy>Da'na Hojlund</cp:lastModifiedBy>
  <cp:revision>2</cp:revision>
  <cp:lastPrinted>2017-12-21T02:30:00Z</cp:lastPrinted>
  <dcterms:created xsi:type="dcterms:W3CDTF">2019-09-15T09:34:00Z</dcterms:created>
  <dcterms:modified xsi:type="dcterms:W3CDTF">2019-09-15T09:34:00Z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TC010177081033</vt:lpwstr>
  </property>
  <property fmtid="{D5CDD505-2E9C-101B-9397-08002B2CF9AE}" pid="3" name="ContentTypeId">
    <vt:lpwstr>0x010100F7241A63D5853A4A87E14D9FCEB5DE04</vt:lpwstr>
  </property>
</Properties>
</file>